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fecss-GTC - short period</w:t>
      </w:r>
    </w:p>
    <w:p>
      <w:pPr>
        <w:pStyle w:val="Subtitle"/>
      </w:pPr>
      <w:r>
        <w:t/>
      </w:r>
      <w:r>
        <w:t xml:space="preserve"/>
      </w:r>
      <w:r>
        <w:t xml:space="preserve">SFACD-fecss-GTC Elasticities -short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SFATLG-fecss-GTC Elasticities -short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-2.045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-2.761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-2.517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-2.679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-1.756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-2.697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-2.572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-1.909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-1.712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-2.045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-1.131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SFATLG-fecss-GTC Monotonicity Violations -short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44.737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25.877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56.140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44.828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20.690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65.517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56.557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21.858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69.945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